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!-- Generated by Aspose.Words for Java 20.9.0 -->
  <w:body>
    <w:p xmlns:wp14="http://schemas.microsoft.com/office/word/2010/wordml" w:rsidP="49DF6553" w14:paraId="6B046DDB" wp14:textId="77777777">
      <w:pPr>
        <w:spacing w:before="0" w:after="480" w:line="720" w:lineRule="atLeast"/>
        <w:jc w:val="center"/>
        <w:rPr>
          <w:rFonts w:ascii="Arial" w:hAnsi="Arial" w:eastAsia="Arial" w:cs="Arial"/>
          <w:b w:val="1"/>
          <w:bCs w:val="1"/>
          <w:sz w:val="44"/>
          <w:szCs w:val="44"/>
        </w:rPr>
      </w:pPr>
      <w:proofErr w:type="spellStart"/>
      <w:r w:rsidRPr="49DF6553" w:rsidR="49DF6553">
        <w:rPr>
          <w:rFonts w:ascii="Arial" w:hAnsi="Arial" w:eastAsia="Arial" w:cs="Arial"/>
          <w:b w:val="1"/>
          <w:bCs w:val="1"/>
          <w:sz w:val="48"/>
          <w:szCs w:val="48"/>
        </w:rPr>
        <w:t>Overal</w:t>
      </w:r>
      <w:proofErr w:type="spellEnd"/>
      <w:r w:rsidRPr="49DF6553" w:rsidR="49DF6553">
        <w:rPr>
          <w:rFonts w:ascii="Arial" w:hAnsi="Arial" w:eastAsia="Arial" w:cs="Arial"/>
          <w:b w:val="1"/>
          <w:bCs w:val="1"/>
          <w:sz w:val="48"/>
          <w:szCs w:val="4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  <w:sz w:val="48"/>
          <w:szCs w:val="48"/>
        </w:rPr>
        <w:t>gedetailleerd</w:t>
      </w:r>
      <w:proofErr w:type="spellEnd"/>
      <w:r w:rsidRPr="49DF6553" w:rsidR="49DF6553">
        <w:rPr>
          <w:rFonts w:ascii="Arial" w:hAnsi="Arial" w:eastAsia="Arial" w:cs="Arial"/>
          <w:b w:val="1"/>
          <w:bCs w:val="1"/>
          <w:sz w:val="48"/>
          <w:szCs w:val="4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  <w:sz w:val="48"/>
          <w:szCs w:val="48"/>
        </w:rPr>
        <w:t>geluid</w:t>
      </w:r>
      <w:proofErr w:type="spellEnd"/>
    </w:p>
    <w:p w:rsidR="49DF6553" w:rsidP="49DF6553" w:rsidRDefault="49DF6553" w14:paraId="3E3BB808" w14:textId="67AC8510">
      <w:pPr>
        <w:pStyle w:val="Normal"/>
        <w:bidi w:val="0"/>
        <w:spacing w:before="0" w:beforeAutospacing="off" w:after="480" w:afterAutospacing="off"/>
        <w:ind w:left="0" w:right="0"/>
        <w:jc w:val="center"/>
        <w:rPr>
          <w:rFonts w:ascii="Arial" w:hAnsi="Arial" w:eastAsia="Arial" w:cs="Arial"/>
          <w:color w:val="606060"/>
          <w:sz w:val="22"/>
          <w:szCs w:val="22"/>
        </w:rPr>
      </w:pPr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De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nieuwe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IE 300 in-ear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hoofdtelefoons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van Sennheiser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zijn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ontwikkeld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voor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>een</w:t>
      </w:r>
      <w:proofErr w:type="spellEnd"/>
      <w:r w:rsidRPr="49DF6553" w:rsidR="49DF6553">
        <w:rPr>
          <w:rFonts w:ascii="Arial" w:hAnsi="Arial" w:eastAsia="Arial" w:cs="Arial"/>
          <w:color w:val="606060"/>
          <w:sz w:val="24"/>
          <w:szCs w:val="24"/>
        </w:rPr>
        <w:t xml:space="preserve"> HiFi luisterervaring, overal waar je bent</w:t>
      </w:r>
    </w:p>
    <w:p xmlns:wp14="http://schemas.microsoft.com/office/word/2010/wordml" w:rsidP="49DF6553" w14:paraId="204E25AE" wp14:textId="49A2A470">
      <w:pPr>
        <w:shd w:val="clear" w:color="auto" w:fill="FFFFFF" w:themeFill="background1"/>
        <w:spacing w:before="203" w:after="390" w:line="456" w:lineRule="atLeast"/>
      </w:pPr>
      <w:r w:rsidRPr="49DF6553" w:rsidR="49DF6553">
        <w:rPr>
          <w:rFonts w:ascii="Arial" w:hAnsi="Arial" w:eastAsia="Arial" w:cs="Arial"/>
          <w:b w:val="1"/>
          <w:bCs w:val="1"/>
        </w:rPr>
        <w:t>Het zit 'm in de details:</w:t>
      </w:r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Sennheisers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nieuwe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IE 300 in-ear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oordopjes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zijn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zorgvuldig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ontwikkeld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voor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een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genuanceerd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,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natuurlijk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geluid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onderweg. De kwaliteit van HiFi, maar dan overal. Met een verfijnde versie van Sennheisers 7-mm XWB-transducer (Extra Wide Band) die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een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goed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gebalanceerde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geluidssignatuur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een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uitstekende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sonische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nauwkeurigheid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garandeert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,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combineert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de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nieuwe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IE 300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superieur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geluid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met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eersteklas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design.</w:t>
      </w:r>
    </w:p>
    <w:p xmlns:wp14="http://schemas.microsoft.com/office/word/2010/wordml" w:rsidP="49DF6553" w14:paraId="3238B0C7" wp14:textId="48DE498D">
      <w:pPr>
        <w:shd w:val="clear" w:color="auto" w:fill="FFFFFF" w:themeFill="background1"/>
        <w:spacing w:before="0" w:after="390" w:line="456" w:lineRule="atLeast"/>
      </w:pPr>
      <w:proofErr w:type="spellStart"/>
      <w:r w:rsidRPr="49DF6553" w:rsidR="49DF6553">
        <w:rPr>
          <w:rFonts w:ascii="Arial" w:hAnsi="Arial" w:eastAsia="Arial" w:cs="Arial"/>
        </w:rPr>
        <w:t>Gepassioneerde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muziekliefhebbers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willen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gedetailleerde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highfidelity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luisterervaring</w:t>
      </w:r>
      <w:proofErr w:type="spellEnd"/>
      <w:r w:rsidRPr="49DF6553" w:rsidR="49DF6553">
        <w:rPr>
          <w:rFonts w:ascii="Arial" w:hAnsi="Arial" w:eastAsia="Arial" w:cs="Arial"/>
        </w:rPr>
        <w:t xml:space="preserve">, </w:t>
      </w:r>
      <w:proofErr w:type="spellStart"/>
      <w:r w:rsidRPr="49DF6553" w:rsidR="49DF6553">
        <w:rPr>
          <w:rFonts w:ascii="Arial" w:hAnsi="Arial" w:eastAsia="Arial" w:cs="Arial"/>
        </w:rPr>
        <w:t>niet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alleen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thuis</w:t>
      </w:r>
      <w:proofErr w:type="spellEnd"/>
      <w:r w:rsidRPr="49DF6553" w:rsidR="49DF6553">
        <w:rPr>
          <w:rFonts w:ascii="Arial" w:hAnsi="Arial" w:eastAsia="Arial" w:cs="Arial"/>
        </w:rPr>
        <w:t xml:space="preserve">, maar </w:t>
      </w:r>
      <w:proofErr w:type="spellStart"/>
      <w:r w:rsidRPr="49DF6553" w:rsidR="49DF6553">
        <w:rPr>
          <w:rFonts w:ascii="Arial" w:hAnsi="Arial" w:eastAsia="Arial" w:cs="Arial"/>
        </w:rPr>
        <w:t>overal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waar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ze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zijn</w:t>
      </w:r>
      <w:proofErr w:type="spellEnd"/>
      <w:r w:rsidRPr="49DF6553" w:rsidR="49DF6553">
        <w:rPr>
          <w:rFonts w:ascii="Arial" w:hAnsi="Arial" w:eastAsia="Arial" w:cs="Arial"/>
        </w:rPr>
        <w:t xml:space="preserve">. De </w:t>
      </w:r>
      <w:proofErr w:type="spellStart"/>
      <w:r w:rsidRPr="49DF6553" w:rsidR="49DF6553">
        <w:rPr>
          <w:rFonts w:ascii="Arial" w:hAnsi="Arial" w:eastAsia="Arial" w:cs="Arial"/>
        </w:rPr>
        <w:t>nieuwe</w:t>
      </w:r>
      <w:proofErr w:type="spellEnd"/>
      <w:r w:rsidRPr="49DF6553" w:rsidR="49DF6553">
        <w:rPr>
          <w:rFonts w:ascii="Arial" w:hAnsi="Arial" w:eastAsia="Arial" w:cs="Arial"/>
        </w:rPr>
        <w:t xml:space="preserve"> IE 300 van Sennheiser is </w:t>
      </w:r>
      <w:proofErr w:type="spellStart"/>
      <w:r w:rsidRPr="49DF6553" w:rsidR="49DF6553">
        <w:rPr>
          <w:rFonts w:ascii="Arial" w:hAnsi="Arial" w:eastAsia="Arial" w:cs="Arial"/>
        </w:rPr>
        <w:t>voorzien</w:t>
      </w:r>
      <w:proofErr w:type="spellEnd"/>
      <w:r w:rsidRPr="49DF6553" w:rsidR="49DF6553">
        <w:rPr>
          <w:rFonts w:ascii="Arial" w:hAnsi="Arial" w:eastAsia="Arial" w:cs="Arial"/>
        </w:rPr>
        <w:t xml:space="preserve"> van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verfijnde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versie</w:t>
      </w:r>
      <w:proofErr w:type="spellEnd"/>
      <w:r w:rsidRPr="49DF6553" w:rsidR="49DF6553">
        <w:rPr>
          <w:rFonts w:ascii="Arial" w:hAnsi="Arial" w:eastAsia="Arial" w:cs="Arial"/>
        </w:rPr>
        <w:t xml:space="preserve"> van de </w:t>
      </w:r>
      <w:proofErr w:type="spellStart"/>
      <w:r w:rsidRPr="49DF6553" w:rsidR="49DF6553">
        <w:rPr>
          <w:rFonts w:ascii="Arial" w:hAnsi="Arial" w:eastAsia="Arial" w:cs="Arial"/>
        </w:rPr>
        <w:t>veelgeprezen</w:t>
      </w:r>
      <w:proofErr w:type="spellEnd"/>
      <w:r w:rsidRPr="49DF6553" w:rsidR="49DF6553">
        <w:rPr>
          <w:rFonts w:ascii="Arial" w:hAnsi="Arial" w:eastAsia="Arial" w:cs="Arial"/>
        </w:rPr>
        <w:t xml:space="preserve"> Sennheiser 7-mm XWB-transducer (Extra Wide Band), </w:t>
      </w:r>
      <w:proofErr w:type="spellStart"/>
      <w:r w:rsidRPr="49DF6553" w:rsidR="49DF6553">
        <w:rPr>
          <w:rFonts w:ascii="Arial" w:hAnsi="Arial" w:eastAsia="Arial" w:cs="Arial"/>
        </w:rPr>
        <w:t>ontwikkeld</w:t>
      </w:r>
      <w:proofErr w:type="spellEnd"/>
      <w:r w:rsidRPr="49DF6553" w:rsidR="49DF6553">
        <w:rPr>
          <w:rFonts w:ascii="Arial" w:hAnsi="Arial" w:eastAsia="Arial" w:cs="Arial"/>
        </w:rPr>
        <w:t xml:space="preserve"> in het </w:t>
      </w:r>
      <w:proofErr w:type="spellStart"/>
      <w:r w:rsidRPr="49DF6553" w:rsidR="49DF6553">
        <w:rPr>
          <w:rFonts w:ascii="Arial" w:hAnsi="Arial" w:eastAsia="Arial" w:cs="Arial"/>
        </w:rPr>
        <w:t>Duitse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hoofdkantoor</w:t>
      </w:r>
      <w:proofErr w:type="spellEnd"/>
      <w:r w:rsidRPr="49DF6553" w:rsidR="49DF6553">
        <w:rPr>
          <w:rFonts w:ascii="Arial" w:hAnsi="Arial" w:eastAsia="Arial" w:cs="Arial"/>
        </w:rPr>
        <w:t xml:space="preserve">. De transducer </w:t>
      </w:r>
      <w:proofErr w:type="spellStart"/>
      <w:r w:rsidRPr="49DF6553" w:rsidR="49DF6553">
        <w:rPr>
          <w:rFonts w:ascii="Arial" w:hAnsi="Arial" w:eastAsia="Arial" w:cs="Arial"/>
        </w:rPr>
        <w:t>zorgt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superieure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geluidskwaliteit</w:t>
      </w:r>
      <w:proofErr w:type="spellEnd"/>
      <w:r w:rsidRPr="49DF6553" w:rsidR="49DF6553">
        <w:rPr>
          <w:rFonts w:ascii="Arial" w:hAnsi="Arial" w:eastAsia="Arial" w:cs="Arial"/>
        </w:rPr>
        <w:t xml:space="preserve"> met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goed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gebalanceerde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geluidssignatuur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uitstekende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sonische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nauwkeurigheid</w:t>
      </w:r>
      <w:proofErr w:type="spellEnd"/>
      <w:r w:rsidRPr="49DF6553" w:rsidR="49DF6553">
        <w:rPr>
          <w:rFonts w:ascii="Arial" w:hAnsi="Arial" w:eastAsia="Arial" w:cs="Arial"/>
        </w:rPr>
        <w:t xml:space="preserve">. </w:t>
      </w:r>
    </w:p>
    <w:p xmlns:wp14="http://schemas.microsoft.com/office/word/2010/wordml" w:rsidP="49DF6553" w14:paraId="009F5556" wp14:textId="40163AC1">
      <w:pPr>
        <w:pStyle w:val="Normal"/>
        <w:shd w:val="clear" w:color="auto" w:fill="FFFFFF" w:themeFill="background1"/>
        <w:spacing w:before="0" w:after="390" w:line="456" w:lineRule="atLeast"/>
        <w:rPr>
          <w:rFonts w:ascii="Arial" w:hAnsi="Arial" w:eastAsia="Arial" w:cs="Arial"/>
        </w:rPr>
      </w:pPr>
      <w:r w:rsidRPr="49DF6553" w:rsidR="49DF6553">
        <w:rPr>
          <w:rFonts w:ascii="Arial" w:hAnsi="Arial" w:eastAsia="Arial" w:cs="Arial"/>
        </w:rPr>
        <w:t xml:space="preserve">Elk </w:t>
      </w:r>
      <w:proofErr w:type="spellStart"/>
      <w:r w:rsidRPr="49DF6553" w:rsidR="49DF6553">
        <w:rPr>
          <w:rFonts w:ascii="Arial" w:hAnsi="Arial" w:eastAsia="Arial" w:cs="Arial"/>
        </w:rPr>
        <w:t>onderdeel</w:t>
      </w:r>
      <w:proofErr w:type="spellEnd"/>
      <w:r w:rsidRPr="49DF6553" w:rsidR="49DF6553">
        <w:rPr>
          <w:rFonts w:ascii="Arial" w:hAnsi="Arial" w:eastAsia="Arial" w:cs="Arial"/>
        </w:rPr>
        <w:t xml:space="preserve"> is </w:t>
      </w:r>
      <w:proofErr w:type="spellStart"/>
      <w:r w:rsidRPr="49DF6553" w:rsidR="49DF6553">
        <w:rPr>
          <w:rFonts w:ascii="Arial" w:hAnsi="Arial" w:eastAsia="Arial" w:cs="Arial"/>
        </w:rPr>
        <w:t>zorgvuldig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afgestemd</w:t>
      </w:r>
      <w:proofErr w:type="spellEnd"/>
      <w:r w:rsidRPr="49DF6553" w:rsidR="49DF6553">
        <w:rPr>
          <w:rFonts w:ascii="Arial" w:hAnsi="Arial" w:eastAsia="Arial" w:cs="Arial"/>
        </w:rPr>
        <w:t xml:space="preserve"> om de </w:t>
      </w:r>
      <w:proofErr w:type="spellStart"/>
      <w:r w:rsidRPr="49DF6553" w:rsidR="49DF6553">
        <w:rPr>
          <w:rFonts w:ascii="Arial" w:hAnsi="Arial" w:eastAsia="Arial" w:cs="Arial"/>
        </w:rPr>
        <w:t>luisterervaring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te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verfijnen</w:t>
      </w:r>
      <w:proofErr w:type="spellEnd"/>
      <w:r w:rsidRPr="49DF6553" w:rsidR="49DF6553">
        <w:rPr>
          <w:rFonts w:ascii="Arial" w:hAnsi="Arial" w:eastAsia="Arial" w:cs="Arial"/>
        </w:rPr>
        <w:t xml:space="preserve">. Zo is er </w:t>
      </w:r>
      <w:proofErr w:type="spellStart"/>
      <w:r w:rsidRPr="49DF6553" w:rsidR="49DF6553">
        <w:rPr>
          <w:rFonts w:ascii="Arial" w:hAnsi="Arial" w:eastAsia="Arial" w:cs="Arial"/>
        </w:rPr>
        <w:t>onder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andere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geoptimaliseerd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membraanfolie</w:t>
      </w:r>
      <w:proofErr w:type="spellEnd"/>
      <w:r w:rsidRPr="49DF6553" w:rsidR="49DF6553">
        <w:rPr>
          <w:rFonts w:ascii="Arial" w:hAnsi="Arial" w:eastAsia="Arial" w:cs="Arial"/>
        </w:rPr>
        <w:t xml:space="preserve"> die </w:t>
      </w:r>
      <w:proofErr w:type="spellStart"/>
      <w:r w:rsidRPr="49DF6553" w:rsidR="49DF6553">
        <w:rPr>
          <w:rFonts w:ascii="Arial" w:hAnsi="Arial" w:eastAsia="Arial" w:cs="Arial"/>
        </w:rPr>
        <w:t>natuurlijke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resonanties</w:t>
      </w:r>
      <w:proofErr w:type="spellEnd"/>
      <w:r w:rsidRPr="49DF6553" w:rsidR="49DF6553">
        <w:rPr>
          <w:rFonts w:ascii="Arial" w:hAnsi="Arial" w:eastAsia="Arial" w:cs="Arial"/>
        </w:rPr>
        <w:t xml:space="preserve"> en de </w:t>
      </w:r>
      <w:proofErr w:type="spellStart"/>
      <w:r w:rsidRPr="49DF6553" w:rsidR="49DF6553">
        <w:rPr>
          <w:rFonts w:ascii="Arial" w:hAnsi="Arial" w:eastAsia="Arial" w:cs="Arial"/>
        </w:rPr>
        <w:t>totale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harmonische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vervorming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minimaliseert</w:t>
      </w:r>
      <w:proofErr w:type="spellEnd"/>
      <w:r w:rsidRPr="49DF6553" w:rsidR="49DF6553">
        <w:rPr>
          <w:rFonts w:ascii="Arial" w:hAnsi="Arial" w:eastAsia="Arial" w:cs="Arial"/>
        </w:rPr>
        <w:t xml:space="preserve"> (THD &lt; 0,08% </w:t>
      </w:r>
      <w:proofErr w:type="spellStart"/>
      <w:r w:rsidRPr="49DF6553" w:rsidR="49DF6553">
        <w:rPr>
          <w:rFonts w:ascii="Arial" w:hAnsi="Arial" w:eastAsia="Arial" w:cs="Arial"/>
        </w:rPr>
        <w:t>bij</w:t>
      </w:r>
      <w:proofErr w:type="spellEnd"/>
      <w:r w:rsidRPr="49DF6553" w:rsidR="49DF6553">
        <w:rPr>
          <w:rFonts w:ascii="Arial" w:hAnsi="Arial" w:eastAsia="Arial" w:cs="Arial"/>
        </w:rPr>
        <w:t xml:space="preserve"> 1 kHz, 94 dB) opgenomen, net als een transducer back volume die is </w:t>
      </w:r>
      <w:proofErr w:type="spellStart"/>
      <w:r w:rsidRPr="49DF6553" w:rsidR="49DF6553">
        <w:rPr>
          <w:rFonts w:ascii="Arial" w:hAnsi="Arial" w:eastAsia="Arial" w:cs="Arial"/>
        </w:rPr>
        <w:t>ontwikkeld</w:t>
      </w:r>
      <w:proofErr w:type="spellEnd"/>
      <w:r w:rsidRPr="49DF6553" w:rsidR="49DF6553">
        <w:rPr>
          <w:rFonts w:ascii="Arial" w:hAnsi="Arial" w:eastAsia="Arial" w:cs="Arial"/>
        </w:rPr>
        <w:t xml:space="preserve"> om </w:t>
      </w:r>
      <w:proofErr w:type="spellStart"/>
      <w:r w:rsidRPr="49DF6553" w:rsidR="49DF6553">
        <w:rPr>
          <w:rFonts w:ascii="Arial" w:hAnsi="Arial" w:eastAsia="Arial" w:cs="Arial"/>
        </w:rPr>
        <w:t>reflectie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binnen</w:t>
      </w:r>
      <w:proofErr w:type="spellEnd"/>
      <w:r w:rsidRPr="49DF6553" w:rsidR="49DF6553">
        <w:rPr>
          <w:rFonts w:ascii="Arial" w:hAnsi="Arial" w:eastAsia="Arial" w:cs="Arial"/>
        </w:rPr>
        <w:t xml:space="preserve"> de </w:t>
      </w:r>
      <w:proofErr w:type="spellStart"/>
      <w:r w:rsidRPr="49DF6553" w:rsidR="49DF6553">
        <w:rPr>
          <w:rFonts w:ascii="Arial" w:hAnsi="Arial" w:eastAsia="Arial" w:cs="Arial"/>
        </w:rPr>
        <w:t>behuizing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te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minimaliseren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resonatorkamer</w:t>
      </w:r>
      <w:proofErr w:type="spellEnd"/>
      <w:r w:rsidRPr="49DF6553" w:rsidR="49DF6553">
        <w:rPr>
          <w:rFonts w:ascii="Arial" w:hAnsi="Arial" w:eastAsia="Arial" w:cs="Arial"/>
        </w:rPr>
        <w:t xml:space="preserve"> die </w:t>
      </w:r>
      <w:proofErr w:type="spellStart"/>
      <w:r w:rsidRPr="49DF6553" w:rsidR="49DF6553">
        <w:rPr>
          <w:rFonts w:ascii="Arial" w:hAnsi="Arial" w:eastAsia="Arial" w:cs="Arial"/>
        </w:rPr>
        <w:t>maskerende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resonanties</w:t>
      </w:r>
      <w:proofErr w:type="spellEnd"/>
      <w:r w:rsidRPr="49DF6553" w:rsidR="49DF6553">
        <w:rPr>
          <w:rFonts w:ascii="Arial" w:hAnsi="Arial" w:eastAsia="Arial" w:cs="Arial"/>
        </w:rPr>
        <w:t xml:space="preserve"> in de </w:t>
      </w:r>
      <w:proofErr w:type="spellStart"/>
      <w:r w:rsidRPr="49DF6553" w:rsidR="49DF6553">
        <w:rPr>
          <w:rFonts w:ascii="Arial" w:hAnsi="Arial" w:eastAsia="Arial" w:cs="Arial"/>
        </w:rPr>
        <w:t>gehoorgang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verwijdert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meer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verfijnde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gedetailleerde</w:t>
      </w:r>
      <w:proofErr w:type="spellEnd"/>
      <w:r w:rsidRPr="49DF6553" w:rsidR="49DF6553">
        <w:rPr>
          <w:rFonts w:ascii="Arial" w:hAnsi="Arial" w:eastAsia="Arial" w:cs="Arial"/>
        </w:rPr>
        <w:t xml:space="preserve"> treble. Met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frequentierespons</w:t>
      </w:r>
      <w:proofErr w:type="spellEnd"/>
      <w:r w:rsidRPr="49DF6553" w:rsidR="49DF6553">
        <w:rPr>
          <w:rFonts w:ascii="Arial" w:hAnsi="Arial" w:eastAsia="Arial" w:cs="Arial"/>
        </w:rPr>
        <w:t xml:space="preserve"> van 6 Hz-20 kHz </w:t>
      </w:r>
      <w:proofErr w:type="spellStart"/>
      <w:r w:rsidRPr="49DF6553" w:rsidR="49DF6553">
        <w:rPr>
          <w:rFonts w:ascii="Arial" w:hAnsi="Arial" w:eastAsia="Arial" w:cs="Arial"/>
        </w:rPr>
        <w:t>levert</w:t>
      </w:r>
      <w:proofErr w:type="spellEnd"/>
      <w:r w:rsidRPr="49DF6553" w:rsidR="49DF6553">
        <w:rPr>
          <w:rFonts w:ascii="Arial" w:hAnsi="Arial" w:eastAsia="Arial" w:cs="Arial"/>
        </w:rPr>
        <w:t xml:space="preserve"> de IE 300 </w:t>
      </w:r>
      <w:proofErr w:type="spellStart"/>
      <w:r w:rsidRPr="49DF6553" w:rsidR="49DF6553">
        <w:rPr>
          <w:rFonts w:ascii="Arial" w:hAnsi="Arial" w:eastAsia="Arial" w:cs="Arial"/>
        </w:rPr>
        <w:t>heldere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hoge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frequenties</w:t>
      </w:r>
      <w:proofErr w:type="spellEnd"/>
      <w:r w:rsidRPr="49DF6553" w:rsidR="49DF6553">
        <w:rPr>
          <w:rFonts w:ascii="Arial" w:hAnsi="Arial" w:eastAsia="Arial" w:cs="Arial"/>
        </w:rPr>
        <w:t xml:space="preserve"> met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subtiele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warme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muzikaliteit</w:t>
      </w:r>
      <w:proofErr w:type="spellEnd"/>
      <w:r w:rsidRPr="49DF6553" w:rsidR="49DF6553">
        <w:rPr>
          <w:rFonts w:ascii="Arial" w:hAnsi="Arial" w:eastAsia="Arial" w:cs="Arial"/>
        </w:rPr>
        <w:t xml:space="preserve"> die vocals </w:t>
      </w:r>
      <w:proofErr w:type="spellStart"/>
      <w:r w:rsidRPr="49DF6553" w:rsidR="49DF6553">
        <w:rPr>
          <w:rFonts w:ascii="Arial" w:hAnsi="Arial" w:eastAsia="Arial" w:cs="Arial"/>
        </w:rPr>
        <w:t>intiemer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laat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klinken</w:t>
      </w:r>
      <w:proofErr w:type="spellEnd"/>
      <w:r w:rsidRPr="49DF6553" w:rsidR="49DF6553">
        <w:rPr>
          <w:rFonts w:ascii="Arial" w:hAnsi="Arial" w:eastAsia="Arial" w:cs="Arial"/>
        </w:rPr>
        <w:t>.</w:t>
      </w:r>
    </w:p>
    <w:p xmlns:wp14="http://schemas.microsoft.com/office/word/2010/wordml" w14:paraId="672A6659" wp14:textId="77777777">
      <w:pPr>
        <w:shd w:val="clear" w:color="auto" w:fill="FFFFFF"/>
        <w:spacing w:before="0" w:after="0"/>
      </w:pPr>
      <w:r w:rsidR="49DF6553">
        <w:drawing>
          <wp:inline xmlns:wp14="http://schemas.microsoft.com/office/word/2010/wordprocessingDrawing" wp14:editId="418B5467" wp14:anchorId="0C2767F9">
            <wp:extent cx="4867274" cy="5048252"/>
            <wp:effectExtent l="0" t="0" r="0" b="0"/>
            <wp:docPr id="100001" name="" descr="The new IE 300 features a refined version of Sennheiser’s acclaimed 7mm Extra Wide Band (XWB) transducer for superior sound quality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40b333574ba4e2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867274" cy="504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9DF6553" w14:paraId="68048979" wp14:textId="77777777">
      <w:pPr>
        <w:shd w:val="clear" w:color="auto" w:fill="FFFFFF" w:themeFill="background1"/>
        <w:spacing w:before="0" w:after="0"/>
        <w:rPr>
          <w:rFonts w:ascii="Arial" w:hAnsi="Arial" w:eastAsia="Arial" w:cs="Arial"/>
          <w:i w:val="1"/>
          <w:iCs w:val="1"/>
          <w:sz w:val="16"/>
          <w:szCs w:val="16"/>
        </w:rPr>
      </w:pPr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De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nieuwe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IE 300 is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voorzien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van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een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verfijnde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versie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van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Sennheisers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veelgeprezen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7-mm XWB-transducer (Extra Wide Band)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voor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een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superieure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geluidskwaliteit</w:t>
      </w:r>
      <w:proofErr w:type="spellEnd"/>
    </w:p>
    <w:p w:rsidR="49DF6553" w:rsidP="49DF6553" w:rsidRDefault="49DF6553" w14:paraId="69D6C734" w14:textId="76CEB69D">
      <w:pPr>
        <w:pStyle w:val="Normal"/>
        <w:shd w:val="clear" w:color="auto" w:fill="FFFFFF" w:themeFill="background1"/>
        <w:spacing w:before="0" w:after="0"/>
        <w:rPr>
          <w:rFonts w:ascii="Arial" w:hAnsi="Arial" w:eastAsia="Arial" w:cs="Arial"/>
          <w:i w:val="1"/>
          <w:iCs w:val="1"/>
          <w:sz w:val="18"/>
          <w:szCs w:val="18"/>
        </w:rPr>
      </w:pPr>
    </w:p>
    <w:p xmlns:wp14="http://schemas.microsoft.com/office/word/2010/wordml" w:rsidP="49DF6553" w14:paraId="49E32897" wp14:textId="23BEE783">
      <w:pPr>
        <w:shd w:val="clear" w:color="auto" w:fill="FFFFFF" w:themeFill="background1"/>
        <w:spacing w:before="0" w:after="390" w:line="456" w:lineRule="atLeast"/>
      </w:pPr>
      <w:r w:rsidRPr="49DF6553" w:rsidR="49DF6553">
        <w:rPr>
          <w:rFonts w:ascii="Arial" w:hAnsi="Arial" w:eastAsia="Arial" w:cs="Arial"/>
        </w:rPr>
        <w:t>“</w:t>
      </w:r>
      <w:proofErr w:type="spellStart"/>
      <w:r w:rsidRPr="49DF6553" w:rsidR="49DF6553">
        <w:rPr>
          <w:rFonts w:ascii="Arial" w:hAnsi="Arial" w:eastAsia="Arial" w:cs="Arial"/>
        </w:rPr>
        <w:t>Als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muziek</w:t>
      </w:r>
      <w:proofErr w:type="spellEnd"/>
      <w:r w:rsidRPr="49DF6553" w:rsidR="49DF6553">
        <w:rPr>
          <w:rFonts w:ascii="Arial" w:hAnsi="Arial" w:eastAsia="Arial" w:cs="Arial"/>
        </w:rPr>
        <w:t xml:space="preserve"> je </w:t>
      </w:r>
      <w:proofErr w:type="spellStart"/>
      <w:r w:rsidRPr="49DF6553" w:rsidR="49DF6553">
        <w:rPr>
          <w:rFonts w:ascii="Arial" w:hAnsi="Arial" w:eastAsia="Arial" w:cs="Arial"/>
        </w:rPr>
        <w:t>passie</w:t>
      </w:r>
      <w:proofErr w:type="spellEnd"/>
      <w:r w:rsidRPr="49DF6553" w:rsidR="49DF6553">
        <w:rPr>
          <w:rFonts w:ascii="Arial" w:hAnsi="Arial" w:eastAsia="Arial" w:cs="Arial"/>
        </w:rPr>
        <w:t xml:space="preserve"> is, </w:t>
      </w:r>
      <w:proofErr w:type="spellStart"/>
      <w:r w:rsidRPr="49DF6553" w:rsidR="49DF6553">
        <w:rPr>
          <w:rFonts w:ascii="Arial" w:hAnsi="Arial" w:eastAsia="Arial" w:cs="Arial"/>
        </w:rPr>
        <w:t>telt</w:t>
      </w:r>
      <w:proofErr w:type="spellEnd"/>
      <w:r w:rsidRPr="49DF6553" w:rsidR="49DF6553">
        <w:rPr>
          <w:rFonts w:ascii="Arial" w:hAnsi="Arial" w:eastAsia="Arial" w:cs="Arial"/>
        </w:rPr>
        <w:t xml:space="preserve"> elk detail. </w:t>
      </w:r>
      <w:proofErr w:type="spellStart"/>
      <w:r w:rsidRPr="49DF6553" w:rsidR="49DF6553">
        <w:rPr>
          <w:rFonts w:ascii="Arial" w:hAnsi="Arial" w:eastAsia="Arial" w:cs="Arial"/>
        </w:rPr>
        <w:t>Daarom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hebben</w:t>
      </w:r>
      <w:proofErr w:type="spellEnd"/>
      <w:r w:rsidRPr="49DF6553" w:rsidR="49DF6553">
        <w:rPr>
          <w:rFonts w:ascii="Arial" w:hAnsi="Arial" w:eastAsia="Arial" w:cs="Arial"/>
        </w:rPr>
        <w:t xml:space="preserve"> we de IE 300 </w:t>
      </w:r>
      <w:proofErr w:type="spellStart"/>
      <w:r w:rsidRPr="49DF6553" w:rsidR="49DF6553">
        <w:rPr>
          <w:rFonts w:ascii="Arial" w:hAnsi="Arial" w:eastAsia="Arial" w:cs="Arial"/>
        </w:rPr>
        <w:t>zorgvuldig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ontworpen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zodat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luisteraars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elke</w:t>
      </w:r>
      <w:proofErr w:type="spellEnd"/>
      <w:r w:rsidRPr="49DF6553" w:rsidR="49DF6553">
        <w:rPr>
          <w:rFonts w:ascii="Arial" w:hAnsi="Arial" w:eastAsia="Arial" w:cs="Arial"/>
        </w:rPr>
        <w:t xml:space="preserve"> nuance in </w:t>
      </w:r>
      <w:proofErr w:type="spellStart"/>
      <w:r w:rsidRPr="49DF6553" w:rsidR="49DF6553">
        <w:rPr>
          <w:rFonts w:ascii="Arial" w:hAnsi="Arial" w:eastAsia="Arial" w:cs="Arial"/>
        </w:rPr>
        <w:t>hun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muziek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kunnen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horen</w:t>
      </w:r>
      <w:proofErr w:type="spellEnd"/>
      <w:r w:rsidRPr="49DF6553" w:rsidR="49DF6553">
        <w:rPr>
          <w:rFonts w:ascii="Arial" w:hAnsi="Arial" w:eastAsia="Arial" w:cs="Arial"/>
        </w:rPr>
        <w:t xml:space="preserve">”, </w:t>
      </w:r>
      <w:proofErr w:type="spellStart"/>
      <w:r w:rsidRPr="49DF6553" w:rsidR="49DF6553">
        <w:rPr>
          <w:rFonts w:ascii="Arial" w:hAnsi="Arial" w:eastAsia="Arial" w:cs="Arial"/>
        </w:rPr>
        <w:t>zegt</w:t>
      </w:r>
      <w:proofErr w:type="spellEnd"/>
      <w:r w:rsidRPr="49DF6553" w:rsidR="49DF6553">
        <w:rPr>
          <w:rFonts w:ascii="Arial" w:hAnsi="Arial" w:eastAsia="Arial" w:cs="Arial"/>
        </w:rPr>
        <w:t xml:space="preserve"> Jermo </w:t>
      </w:r>
      <w:proofErr w:type="spellStart"/>
      <w:r w:rsidRPr="49DF6553" w:rsidR="49DF6553">
        <w:rPr>
          <w:rFonts w:ascii="Arial" w:hAnsi="Arial" w:eastAsia="Arial" w:cs="Arial"/>
        </w:rPr>
        <w:t>Köhnke</w:t>
      </w:r>
      <w:proofErr w:type="spellEnd"/>
      <w:r w:rsidRPr="49DF6553" w:rsidR="49DF6553">
        <w:rPr>
          <w:rFonts w:ascii="Arial" w:hAnsi="Arial" w:eastAsia="Arial" w:cs="Arial"/>
        </w:rPr>
        <w:t xml:space="preserve">, </w:t>
      </w:r>
      <w:proofErr w:type="spellStart"/>
      <w:r w:rsidRPr="49DF6553" w:rsidR="49DF6553">
        <w:rPr>
          <w:rFonts w:ascii="Arial" w:hAnsi="Arial" w:eastAsia="Arial" w:cs="Arial"/>
        </w:rPr>
        <w:t>productmanager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bij</w:t>
      </w:r>
      <w:proofErr w:type="spellEnd"/>
      <w:r w:rsidRPr="49DF6553" w:rsidR="49DF6553">
        <w:rPr>
          <w:rFonts w:ascii="Arial" w:hAnsi="Arial" w:eastAsia="Arial" w:cs="Arial"/>
        </w:rPr>
        <w:t xml:space="preserve"> Sennheiser. “De IE 300 is </w:t>
      </w:r>
      <w:proofErr w:type="spellStart"/>
      <w:r w:rsidRPr="49DF6553" w:rsidR="49DF6553">
        <w:rPr>
          <w:rFonts w:ascii="Arial" w:hAnsi="Arial" w:eastAsia="Arial" w:cs="Arial"/>
        </w:rPr>
        <w:t>ontwikkeld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als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muzikale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compagnon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onderweg</w:t>
      </w:r>
      <w:proofErr w:type="spellEnd"/>
      <w:r w:rsidRPr="49DF6553" w:rsidR="49DF6553">
        <w:rPr>
          <w:rFonts w:ascii="Arial" w:hAnsi="Arial" w:eastAsia="Arial" w:cs="Arial"/>
        </w:rPr>
        <w:t xml:space="preserve">, die – net </w:t>
      </w:r>
      <w:proofErr w:type="spellStart"/>
      <w:r w:rsidRPr="49DF6553" w:rsidR="49DF6553">
        <w:rPr>
          <w:rFonts w:ascii="Arial" w:hAnsi="Arial" w:eastAsia="Arial" w:cs="Arial"/>
        </w:rPr>
        <w:t>als</w:t>
      </w:r>
      <w:proofErr w:type="spellEnd"/>
      <w:r w:rsidRPr="49DF6553" w:rsidR="49DF6553">
        <w:rPr>
          <w:rFonts w:ascii="Arial" w:hAnsi="Arial" w:eastAsia="Arial" w:cs="Arial"/>
        </w:rPr>
        <w:t xml:space="preserve"> de apparatuur thuis – een superieure </w:t>
      </w:r>
      <w:proofErr w:type="spellStart"/>
      <w:r w:rsidRPr="49DF6553" w:rsidR="49DF6553">
        <w:rPr>
          <w:rFonts w:ascii="Arial" w:hAnsi="Arial" w:eastAsia="Arial" w:cs="Arial"/>
        </w:rPr>
        <w:t>geluidservaring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biedt</w:t>
      </w:r>
      <w:proofErr w:type="spellEnd"/>
      <w:r w:rsidRPr="49DF6553" w:rsidR="49DF6553">
        <w:rPr>
          <w:rFonts w:ascii="Arial" w:hAnsi="Arial" w:eastAsia="Arial" w:cs="Arial"/>
        </w:rPr>
        <w:t xml:space="preserve">, </w:t>
      </w:r>
      <w:proofErr w:type="spellStart"/>
      <w:r w:rsidRPr="49DF6553" w:rsidR="49DF6553">
        <w:rPr>
          <w:rFonts w:ascii="Arial" w:hAnsi="Arial" w:eastAsia="Arial" w:cs="Arial"/>
        </w:rPr>
        <w:t>ongeacht</w:t>
      </w:r>
      <w:proofErr w:type="spellEnd"/>
      <w:r w:rsidRPr="49DF6553" w:rsidR="49DF6553">
        <w:rPr>
          <w:rFonts w:ascii="Arial" w:hAnsi="Arial" w:eastAsia="Arial" w:cs="Arial"/>
        </w:rPr>
        <w:t xml:space="preserve"> je </w:t>
      </w:r>
      <w:proofErr w:type="spellStart"/>
      <w:r w:rsidRPr="49DF6553" w:rsidR="49DF6553">
        <w:rPr>
          <w:rFonts w:ascii="Arial" w:hAnsi="Arial" w:eastAsia="Arial" w:cs="Arial"/>
        </w:rPr>
        <w:t>omgeving</w:t>
      </w:r>
      <w:proofErr w:type="spellEnd"/>
      <w:r w:rsidRPr="49DF6553" w:rsidR="49DF6553">
        <w:rPr>
          <w:rFonts w:ascii="Arial" w:hAnsi="Arial" w:eastAsia="Arial" w:cs="Arial"/>
        </w:rPr>
        <w:t>.”</w:t>
      </w:r>
    </w:p>
    <w:p xmlns:wp14="http://schemas.microsoft.com/office/word/2010/wordml" w:rsidP="49DF6553" w14:paraId="7EB4E404" wp14:textId="3AE8427D">
      <w:pPr>
        <w:shd w:val="clear" w:color="auto" w:fill="FFFFFF" w:themeFill="background1"/>
        <w:spacing w:before="0" w:after="390" w:line="456" w:lineRule="atLeast"/>
      </w:pP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Audioverhogend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comfort</w:t>
      </w:r>
      <w:r>
        <w:br/>
      </w:r>
      <w:r w:rsidRPr="49DF6553" w:rsidR="49DF6553">
        <w:rPr>
          <w:rFonts w:ascii="Arial" w:hAnsi="Arial" w:eastAsia="Arial" w:cs="Arial"/>
        </w:rPr>
        <w:t xml:space="preserve">De IE 300 </w:t>
      </w:r>
      <w:proofErr w:type="spellStart"/>
      <w:r w:rsidRPr="49DF6553" w:rsidR="49DF6553">
        <w:rPr>
          <w:rFonts w:ascii="Arial" w:hAnsi="Arial" w:eastAsia="Arial" w:cs="Arial"/>
        </w:rPr>
        <w:t>biedt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uitzonderlijke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duurzaamheid</w:t>
      </w:r>
      <w:proofErr w:type="spellEnd"/>
      <w:r w:rsidRPr="49DF6553" w:rsidR="49DF6553">
        <w:rPr>
          <w:rFonts w:ascii="Arial" w:hAnsi="Arial" w:eastAsia="Arial" w:cs="Arial"/>
        </w:rPr>
        <w:t xml:space="preserve"> en comfort met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design </w:t>
      </w:r>
      <w:proofErr w:type="spellStart"/>
      <w:r w:rsidRPr="49DF6553" w:rsidR="49DF6553">
        <w:rPr>
          <w:rFonts w:ascii="Arial" w:hAnsi="Arial" w:eastAsia="Arial" w:cs="Arial"/>
        </w:rPr>
        <w:t>dat</w:t>
      </w:r>
      <w:proofErr w:type="spellEnd"/>
      <w:r w:rsidRPr="49DF6553" w:rsidR="49DF6553">
        <w:rPr>
          <w:rFonts w:ascii="Arial" w:hAnsi="Arial" w:eastAsia="Arial" w:cs="Arial"/>
        </w:rPr>
        <w:t xml:space="preserve"> is </w:t>
      </w:r>
      <w:proofErr w:type="spellStart"/>
      <w:r w:rsidRPr="49DF6553" w:rsidR="49DF6553">
        <w:rPr>
          <w:rFonts w:ascii="Arial" w:hAnsi="Arial" w:eastAsia="Arial" w:cs="Arial"/>
        </w:rPr>
        <w:t>geïnspireerd</w:t>
      </w:r>
      <w:proofErr w:type="spellEnd"/>
      <w:r w:rsidRPr="49DF6553" w:rsidR="49DF6553">
        <w:rPr>
          <w:rFonts w:ascii="Arial" w:hAnsi="Arial" w:eastAsia="Arial" w:cs="Arial"/>
        </w:rPr>
        <w:t xml:space="preserve"> door de </w:t>
      </w:r>
      <w:proofErr w:type="spellStart"/>
      <w:r w:rsidRPr="49DF6553" w:rsidR="49DF6553">
        <w:rPr>
          <w:rFonts w:ascii="Arial" w:hAnsi="Arial" w:eastAsia="Arial" w:cs="Arial"/>
        </w:rPr>
        <w:t>wereld</w:t>
      </w:r>
      <w:proofErr w:type="spellEnd"/>
      <w:r w:rsidRPr="49DF6553" w:rsidR="49DF6553">
        <w:rPr>
          <w:rFonts w:ascii="Arial" w:hAnsi="Arial" w:eastAsia="Arial" w:cs="Arial"/>
        </w:rPr>
        <w:t xml:space="preserve"> van </w:t>
      </w:r>
      <w:proofErr w:type="spellStart"/>
      <w:r w:rsidRPr="49DF6553" w:rsidR="49DF6553">
        <w:rPr>
          <w:rFonts w:ascii="Arial" w:hAnsi="Arial" w:eastAsia="Arial" w:cs="Arial"/>
        </w:rPr>
        <w:t>professionele</w:t>
      </w:r>
      <w:proofErr w:type="spellEnd"/>
      <w:r w:rsidRPr="49DF6553" w:rsidR="49DF6553">
        <w:rPr>
          <w:rFonts w:ascii="Arial" w:hAnsi="Arial" w:eastAsia="Arial" w:cs="Arial"/>
        </w:rPr>
        <w:t xml:space="preserve"> audio. De </w:t>
      </w:r>
      <w:proofErr w:type="spellStart"/>
      <w:r w:rsidRPr="49DF6553" w:rsidR="49DF6553">
        <w:rPr>
          <w:rFonts w:ascii="Arial" w:hAnsi="Arial" w:eastAsia="Arial" w:cs="Arial"/>
        </w:rPr>
        <w:t>individueel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instelbare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flexibele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oorhaakjes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ooradapters</w:t>
      </w:r>
      <w:proofErr w:type="spellEnd"/>
      <w:r w:rsidRPr="49DF6553" w:rsidR="49DF6553">
        <w:rPr>
          <w:rFonts w:ascii="Arial" w:hAnsi="Arial" w:eastAsia="Arial" w:cs="Arial"/>
        </w:rPr>
        <w:t xml:space="preserve"> van silicone en memory foam in </w:t>
      </w:r>
      <w:proofErr w:type="spellStart"/>
      <w:r w:rsidRPr="49DF6553" w:rsidR="49DF6553">
        <w:rPr>
          <w:rFonts w:ascii="Arial" w:hAnsi="Arial" w:eastAsia="Arial" w:cs="Arial"/>
        </w:rPr>
        <w:t>drie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maten</w:t>
      </w:r>
      <w:proofErr w:type="spellEnd"/>
      <w:r w:rsidRPr="49DF6553" w:rsidR="49DF6553">
        <w:rPr>
          <w:rFonts w:ascii="Arial" w:hAnsi="Arial" w:eastAsia="Arial" w:cs="Arial"/>
        </w:rPr>
        <w:t xml:space="preserve"> (S/M/L) zorgen voor een perfecte </w:t>
      </w:r>
      <w:proofErr w:type="spellStart"/>
      <w:r w:rsidRPr="49DF6553" w:rsidR="49DF6553">
        <w:rPr>
          <w:rFonts w:ascii="Arial" w:hAnsi="Arial" w:eastAsia="Arial" w:cs="Arial"/>
        </w:rPr>
        <w:t>pasvorm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r w:rsidRPr="49DF6553" w:rsidR="49DF6553">
        <w:rPr>
          <w:rFonts w:ascii="Arial" w:hAnsi="Arial" w:eastAsia="Arial" w:cs="Arial"/>
        </w:rPr>
        <w:t xml:space="preserve">en </w:t>
      </w:r>
      <w:proofErr w:type="spellStart"/>
      <w:r w:rsidRPr="49DF6553" w:rsidR="49DF6553">
        <w:rPr>
          <w:rFonts w:ascii="Arial" w:hAnsi="Arial" w:eastAsia="Arial" w:cs="Arial"/>
        </w:rPr>
        <w:t>uitstekend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draagcomfort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lange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luistersessies</w:t>
      </w:r>
      <w:proofErr w:type="spellEnd"/>
      <w:r w:rsidRPr="49DF6553" w:rsidR="49DF6553">
        <w:rPr>
          <w:rFonts w:ascii="Arial" w:hAnsi="Arial" w:eastAsia="Arial" w:cs="Arial"/>
        </w:rPr>
        <w:t xml:space="preserve">, maar </w:t>
      </w:r>
      <w:proofErr w:type="spellStart"/>
      <w:r w:rsidRPr="49DF6553" w:rsidR="49DF6553">
        <w:rPr>
          <w:rFonts w:ascii="Arial" w:hAnsi="Arial" w:eastAsia="Arial" w:cs="Arial"/>
        </w:rPr>
        <w:t>biedt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ook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optimale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geluidsisolatie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zodat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muziekliefhebbers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ook</w:t>
      </w:r>
      <w:proofErr w:type="spellEnd"/>
      <w:r w:rsidRPr="49DF6553" w:rsidR="49DF6553">
        <w:rPr>
          <w:rFonts w:ascii="Arial" w:hAnsi="Arial" w:eastAsia="Arial" w:cs="Arial"/>
        </w:rPr>
        <w:t xml:space="preserve"> in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drukke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omgeving</w:t>
      </w:r>
      <w:proofErr w:type="spellEnd"/>
      <w:r w:rsidRPr="49DF6553" w:rsidR="49DF6553">
        <w:rPr>
          <w:rFonts w:ascii="Arial" w:hAnsi="Arial" w:eastAsia="Arial" w:cs="Arial"/>
        </w:rPr>
        <w:t xml:space="preserve"> of </w:t>
      </w:r>
      <w:proofErr w:type="spellStart"/>
      <w:r w:rsidRPr="49DF6553" w:rsidR="49DF6553">
        <w:rPr>
          <w:rFonts w:ascii="Arial" w:hAnsi="Arial" w:eastAsia="Arial" w:cs="Arial"/>
        </w:rPr>
        <w:t>onderweg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ongestoord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kunnen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luisteren</w:t>
      </w:r>
      <w:proofErr w:type="spellEnd"/>
      <w:r w:rsidRPr="49DF6553" w:rsidR="49DF6553">
        <w:rPr>
          <w:rFonts w:ascii="Arial" w:hAnsi="Arial" w:eastAsia="Arial" w:cs="Arial"/>
        </w:rPr>
        <w:t>.</w:t>
      </w:r>
    </w:p>
    <w:p xmlns:wp14="http://schemas.microsoft.com/office/word/2010/wordml" w14:paraId="0A37501D" wp14:textId="77777777">
      <w:pPr>
        <w:shd w:val="clear" w:color="auto" w:fill="FFFFFF"/>
        <w:spacing w:before="0" w:after="0"/>
      </w:pPr>
      <w:r w:rsidR="49DF6553">
        <w:drawing>
          <wp:inline xmlns:wp14="http://schemas.microsoft.com/office/word/2010/wordprocessingDrawing" wp14:editId="33DB0771" wp14:anchorId="0A8AD275">
            <wp:extent cx="5734052" cy="3657600"/>
            <wp:effectExtent l="0" t="0" r="0" b="0"/>
            <wp:docPr id="100003" name="" descr="The IE 300’s design is inspired by the world of professional audio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b0fa819a3ed4aa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4052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49DF6553" w14:paraId="6DD96A17" wp14:textId="77777777">
      <w:pPr>
        <w:shd w:val="clear" w:color="auto" w:fill="FFFFFF" w:themeFill="background1"/>
        <w:spacing w:before="0" w:after="0"/>
        <w:rPr>
          <w:rFonts w:ascii="Arial" w:hAnsi="Arial" w:eastAsia="Arial" w:cs="Arial"/>
          <w:i w:val="1"/>
          <w:iCs w:val="1"/>
          <w:sz w:val="16"/>
          <w:szCs w:val="16"/>
        </w:rPr>
      </w:pPr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Het design van de IE 300 is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geïnspireerd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door de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wereld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van </w:t>
      </w:r>
      <w:proofErr w:type="spellStart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>professionele</w:t>
      </w:r>
      <w:proofErr w:type="spellEnd"/>
      <w:r w:rsidRPr="49DF6553" w:rsidR="49DF6553">
        <w:rPr>
          <w:rFonts w:ascii="Arial" w:hAnsi="Arial" w:eastAsia="Arial" w:cs="Arial"/>
          <w:i w:val="1"/>
          <w:iCs w:val="1"/>
          <w:sz w:val="18"/>
          <w:szCs w:val="18"/>
        </w:rPr>
        <w:t xml:space="preserve"> audio</w:t>
      </w:r>
    </w:p>
    <w:p xmlns:wp14="http://schemas.microsoft.com/office/word/2010/wordml" w:rsidP="49DF6553" w14:paraId="5DAB6C7B" wp14:textId="77777777">
      <w:pPr>
        <w:shd w:val="clear" w:color="auto" w:fill="FFFFFF" w:themeFill="background1"/>
        <w:spacing w:before="0" w:after="390" w:line="456" w:lineRule="atLeast"/>
        <w:rPr>
          <w:sz w:val="18"/>
          <w:szCs w:val="18"/>
        </w:rPr>
      </w:pPr>
    </w:p>
    <w:p xmlns:wp14="http://schemas.microsoft.com/office/word/2010/wordml" w:rsidP="49DF6553" w14:paraId="6837BD80" wp14:textId="506EEC86">
      <w:pPr>
        <w:shd w:val="clear" w:color="auto" w:fill="FFFFFF" w:themeFill="background1"/>
        <w:spacing w:before="0" w:after="390" w:line="456" w:lineRule="atLeast"/>
      </w:pP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Jarenlang</w:t>
      </w:r>
      <w:proofErr w:type="spellEnd"/>
      <w:r w:rsidRPr="49DF6553" w:rsidR="49DF6553">
        <w:rPr>
          <w:rFonts w:ascii="Arial" w:hAnsi="Arial" w:eastAsia="Arial" w:cs="Arial"/>
          <w:b w:val="1"/>
          <w:bCs w:val="1"/>
        </w:rPr>
        <w:t xml:space="preserve"> </w:t>
      </w:r>
      <w:proofErr w:type="spellStart"/>
      <w:r w:rsidRPr="49DF6553" w:rsidR="49DF6553">
        <w:rPr>
          <w:rFonts w:ascii="Arial" w:hAnsi="Arial" w:eastAsia="Arial" w:cs="Arial"/>
          <w:b w:val="1"/>
          <w:bCs w:val="1"/>
        </w:rPr>
        <w:t>luisterplezier</w:t>
      </w:r>
      <w:proofErr w:type="spellEnd"/>
      <w:r>
        <w:br/>
      </w:r>
      <w:r w:rsidRPr="49DF6553" w:rsidR="49DF6553">
        <w:rPr>
          <w:rFonts w:ascii="Arial" w:hAnsi="Arial" w:eastAsia="Arial" w:cs="Arial"/>
        </w:rPr>
        <w:t xml:space="preserve">De </w:t>
      </w:r>
      <w:proofErr w:type="spellStart"/>
      <w:r w:rsidRPr="49DF6553" w:rsidR="49DF6553">
        <w:rPr>
          <w:rFonts w:ascii="Arial" w:hAnsi="Arial" w:eastAsia="Arial" w:cs="Arial"/>
        </w:rPr>
        <w:t>meegeleverde</w:t>
      </w:r>
      <w:proofErr w:type="spellEnd"/>
      <w:r w:rsidRPr="49DF6553" w:rsidR="49DF6553">
        <w:rPr>
          <w:rFonts w:ascii="Arial" w:hAnsi="Arial" w:eastAsia="Arial" w:cs="Arial"/>
        </w:rPr>
        <w:t xml:space="preserve"> 3,5-mm </w:t>
      </w:r>
      <w:proofErr w:type="spellStart"/>
      <w:r w:rsidRPr="49DF6553" w:rsidR="49DF6553">
        <w:rPr>
          <w:rFonts w:ascii="Arial" w:hAnsi="Arial" w:eastAsia="Arial" w:cs="Arial"/>
        </w:rPr>
        <w:t>kabel</w:t>
      </w:r>
      <w:proofErr w:type="spellEnd"/>
      <w:r w:rsidRPr="49DF6553" w:rsidR="49DF6553">
        <w:rPr>
          <w:rFonts w:ascii="Arial" w:hAnsi="Arial" w:eastAsia="Arial" w:cs="Arial"/>
        </w:rPr>
        <w:t xml:space="preserve"> van de IE 300 is </w:t>
      </w:r>
      <w:proofErr w:type="spellStart"/>
      <w:r w:rsidRPr="49DF6553" w:rsidR="49DF6553">
        <w:rPr>
          <w:rFonts w:ascii="Arial" w:hAnsi="Arial" w:eastAsia="Arial" w:cs="Arial"/>
        </w:rPr>
        <w:t>versterkt</w:t>
      </w:r>
      <w:proofErr w:type="spellEnd"/>
      <w:r w:rsidRPr="49DF6553" w:rsidR="49DF6553">
        <w:rPr>
          <w:rFonts w:ascii="Arial" w:hAnsi="Arial" w:eastAsia="Arial" w:cs="Arial"/>
        </w:rPr>
        <w:t xml:space="preserve"> met para-</w:t>
      </w:r>
      <w:proofErr w:type="spellStart"/>
      <w:r w:rsidRPr="49DF6553" w:rsidR="49DF6553">
        <w:rPr>
          <w:rFonts w:ascii="Arial" w:hAnsi="Arial" w:eastAsia="Arial" w:cs="Arial"/>
        </w:rPr>
        <w:t>aramide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uitstekende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stabiliteit</w:t>
      </w:r>
      <w:proofErr w:type="spellEnd"/>
      <w:r w:rsidRPr="49DF6553" w:rsidR="49DF6553">
        <w:rPr>
          <w:rFonts w:ascii="Arial" w:hAnsi="Arial" w:eastAsia="Arial" w:cs="Arial"/>
        </w:rPr>
        <w:t xml:space="preserve">, </w:t>
      </w:r>
      <w:proofErr w:type="spellStart"/>
      <w:r w:rsidRPr="49DF6553" w:rsidR="49DF6553">
        <w:rPr>
          <w:rFonts w:ascii="Arial" w:hAnsi="Arial" w:eastAsia="Arial" w:cs="Arial"/>
        </w:rPr>
        <w:t>zelfs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na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duizenden</w:t>
      </w:r>
      <w:proofErr w:type="spellEnd"/>
      <w:r w:rsidRPr="49DF6553" w:rsidR="49DF6553">
        <w:rPr>
          <w:rFonts w:ascii="Arial" w:hAnsi="Arial" w:eastAsia="Arial" w:cs="Arial"/>
        </w:rPr>
        <w:t xml:space="preserve"> keren buigen, en kan eenvoudig worden </w:t>
      </w:r>
      <w:proofErr w:type="spellStart"/>
      <w:r w:rsidRPr="49DF6553" w:rsidR="49DF6553">
        <w:rPr>
          <w:rFonts w:ascii="Arial" w:hAnsi="Arial" w:eastAsia="Arial" w:cs="Arial"/>
        </w:rPr>
        <w:t>vervangen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voor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optimale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flexibiliteit</w:t>
      </w:r>
      <w:proofErr w:type="spellEnd"/>
      <w:r w:rsidRPr="49DF6553" w:rsidR="49DF6553">
        <w:rPr>
          <w:rFonts w:ascii="Arial" w:hAnsi="Arial" w:eastAsia="Arial" w:cs="Arial"/>
        </w:rPr>
        <w:t xml:space="preserve">. Voor extra </w:t>
      </w:r>
      <w:proofErr w:type="spellStart"/>
      <w:r w:rsidRPr="49DF6553" w:rsidR="49DF6553">
        <w:rPr>
          <w:rFonts w:ascii="Arial" w:hAnsi="Arial" w:eastAsia="Arial" w:cs="Arial"/>
        </w:rPr>
        <w:t>trekontlasting</w:t>
      </w:r>
      <w:proofErr w:type="spellEnd"/>
      <w:r w:rsidRPr="49DF6553" w:rsidR="49DF6553">
        <w:rPr>
          <w:rFonts w:ascii="Arial" w:hAnsi="Arial" w:eastAsia="Arial" w:cs="Arial"/>
        </w:rPr>
        <w:t xml:space="preserve"> zit de </w:t>
      </w:r>
      <w:proofErr w:type="spellStart"/>
      <w:r w:rsidRPr="49DF6553" w:rsidR="49DF6553">
        <w:rPr>
          <w:rFonts w:ascii="Arial" w:hAnsi="Arial" w:eastAsia="Arial" w:cs="Arial"/>
        </w:rPr>
        <w:t>hoogwaardige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vergulde</w:t>
      </w:r>
      <w:proofErr w:type="spellEnd"/>
      <w:r w:rsidRPr="49DF6553" w:rsidR="49DF6553">
        <w:rPr>
          <w:rFonts w:ascii="Arial" w:hAnsi="Arial" w:eastAsia="Arial" w:cs="Arial"/>
        </w:rPr>
        <w:t xml:space="preserve"> Fidelity+ MMCX-connector in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4,8 mm brede </w:t>
      </w:r>
      <w:proofErr w:type="spellStart"/>
      <w:r w:rsidRPr="49DF6553" w:rsidR="49DF6553">
        <w:rPr>
          <w:rFonts w:ascii="Arial" w:hAnsi="Arial" w:eastAsia="Arial" w:cs="Arial"/>
        </w:rPr>
        <w:t>holte</w:t>
      </w:r>
      <w:proofErr w:type="spellEnd"/>
      <w:r w:rsidRPr="49DF6553" w:rsidR="49DF6553">
        <w:rPr>
          <w:rFonts w:ascii="Arial" w:hAnsi="Arial" w:eastAsia="Arial" w:cs="Arial"/>
        </w:rPr>
        <w:t xml:space="preserve"> in de </w:t>
      </w:r>
      <w:proofErr w:type="spellStart"/>
      <w:r w:rsidRPr="49DF6553" w:rsidR="49DF6553">
        <w:rPr>
          <w:rFonts w:ascii="Arial" w:hAnsi="Arial" w:eastAsia="Arial" w:cs="Arial"/>
        </w:rPr>
        <w:t>behuizing</w:t>
      </w:r>
      <w:proofErr w:type="spellEnd"/>
      <w:r w:rsidRPr="49DF6553" w:rsidR="49DF6553">
        <w:rPr>
          <w:rFonts w:ascii="Arial" w:hAnsi="Arial" w:eastAsia="Arial" w:cs="Arial"/>
        </w:rPr>
        <w:t xml:space="preserve">. </w:t>
      </w:r>
      <w:proofErr w:type="spellStart"/>
      <w:r w:rsidRPr="49DF6553" w:rsidR="49DF6553">
        <w:rPr>
          <w:rFonts w:ascii="Arial" w:hAnsi="Arial" w:eastAsia="Arial" w:cs="Arial"/>
        </w:rPr>
        <w:t>Daarnaast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zijn</w:t>
      </w:r>
      <w:proofErr w:type="spellEnd"/>
      <w:r w:rsidRPr="49DF6553" w:rsidR="49DF6553">
        <w:rPr>
          <w:rFonts w:ascii="Arial" w:hAnsi="Arial" w:eastAsia="Arial" w:cs="Arial"/>
        </w:rPr>
        <w:t xml:space="preserve"> er </w:t>
      </w:r>
      <w:proofErr w:type="spellStart"/>
      <w:r w:rsidRPr="49DF6553" w:rsidR="49DF6553">
        <w:rPr>
          <w:rFonts w:ascii="Arial" w:hAnsi="Arial" w:eastAsia="Arial" w:cs="Arial"/>
        </w:rPr>
        <w:t>gebalanceerde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kabels</w:t>
      </w:r>
      <w:proofErr w:type="spellEnd"/>
      <w:r w:rsidRPr="49DF6553" w:rsidR="49DF6553">
        <w:rPr>
          <w:rFonts w:ascii="Arial" w:hAnsi="Arial" w:eastAsia="Arial" w:cs="Arial"/>
        </w:rPr>
        <w:t xml:space="preserve"> met 2,5-mm of 4,4-mm </w:t>
      </w:r>
      <w:proofErr w:type="spellStart"/>
      <w:r w:rsidRPr="49DF6553" w:rsidR="49DF6553">
        <w:rPr>
          <w:rFonts w:ascii="Arial" w:hAnsi="Arial" w:eastAsia="Arial" w:cs="Arial"/>
        </w:rPr>
        <w:t>connectoren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beschikbaar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als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optionele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accessoires</w:t>
      </w:r>
      <w:proofErr w:type="spellEnd"/>
      <w:r w:rsidRPr="49DF6553" w:rsidR="49DF6553">
        <w:rPr>
          <w:rFonts w:ascii="Arial" w:hAnsi="Arial" w:eastAsia="Arial" w:cs="Arial"/>
        </w:rPr>
        <w:t xml:space="preserve">. Er </w:t>
      </w:r>
      <w:proofErr w:type="spellStart"/>
      <w:r w:rsidRPr="49DF6553" w:rsidR="49DF6553">
        <w:rPr>
          <w:rFonts w:ascii="Arial" w:hAnsi="Arial" w:eastAsia="Arial" w:cs="Arial"/>
        </w:rPr>
        <w:t>wordt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een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hoogwaardig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opbergdoosje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meegeleverd</w:t>
      </w:r>
      <w:proofErr w:type="spellEnd"/>
      <w:r w:rsidRPr="49DF6553" w:rsidR="49DF6553">
        <w:rPr>
          <w:rFonts w:ascii="Arial" w:hAnsi="Arial" w:eastAsia="Arial" w:cs="Arial"/>
        </w:rPr>
        <w:t xml:space="preserve"> om de </w:t>
      </w:r>
      <w:proofErr w:type="spellStart"/>
      <w:r w:rsidRPr="49DF6553" w:rsidR="49DF6553">
        <w:rPr>
          <w:rFonts w:ascii="Arial" w:hAnsi="Arial" w:eastAsia="Arial" w:cs="Arial"/>
        </w:rPr>
        <w:t>oordopjes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veilig</w:t>
      </w:r>
      <w:proofErr w:type="spellEnd"/>
      <w:r w:rsidRPr="49DF6553" w:rsidR="49DF6553">
        <w:rPr>
          <w:rFonts w:ascii="Arial" w:hAnsi="Arial" w:eastAsia="Arial" w:cs="Arial"/>
        </w:rPr>
        <w:t xml:space="preserve"> en </w:t>
      </w:r>
      <w:proofErr w:type="spellStart"/>
      <w:r w:rsidRPr="49DF6553" w:rsidR="49DF6553">
        <w:rPr>
          <w:rFonts w:ascii="Arial" w:hAnsi="Arial" w:eastAsia="Arial" w:cs="Arial"/>
        </w:rPr>
        <w:t>gemakkelijk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overal</w:t>
      </w:r>
      <w:proofErr w:type="spellEnd"/>
      <w:r w:rsidRPr="49DF6553" w:rsidR="49DF6553">
        <w:rPr>
          <w:rFonts w:ascii="Arial" w:hAnsi="Arial" w:eastAsia="Arial" w:cs="Arial"/>
        </w:rPr>
        <w:t xml:space="preserve"> mee </w:t>
      </w:r>
      <w:proofErr w:type="spellStart"/>
      <w:r w:rsidRPr="49DF6553" w:rsidR="49DF6553">
        <w:rPr>
          <w:rFonts w:ascii="Arial" w:hAnsi="Arial" w:eastAsia="Arial" w:cs="Arial"/>
        </w:rPr>
        <w:t>naartoe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te</w:t>
      </w:r>
      <w:proofErr w:type="spellEnd"/>
      <w:r w:rsidRPr="49DF6553" w:rsidR="49DF6553">
        <w:rPr>
          <w:rFonts w:ascii="Arial" w:hAnsi="Arial" w:eastAsia="Arial" w:cs="Arial"/>
        </w:rPr>
        <w:t xml:space="preserve"> </w:t>
      </w:r>
      <w:proofErr w:type="spellStart"/>
      <w:r w:rsidRPr="49DF6553" w:rsidR="49DF6553">
        <w:rPr>
          <w:rFonts w:ascii="Arial" w:hAnsi="Arial" w:eastAsia="Arial" w:cs="Arial"/>
        </w:rPr>
        <w:t>nemen</w:t>
      </w:r>
      <w:proofErr w:type="spellEnd"/>
      <w:r w:rsidRPr="49DF6553" w:rsidR="49DF6553">
        <w:rPr>
          <w:rFonts w:ascii="Arial" w:hAnsi="Arial" w:eastAsia="Arial" w:cs="Arial"/>
        </w:rPr>
        <w:t>.</w:t>
      </w:r>
    </w:p>
    <w:p xmlns:wp14="http://schemas.microsoft.com/office/word/2010/wordml" w14:paraId="25B56C7D" wp14:textId="77777777">
      <w:pPr>
        <w:shd w:val="clear" w:color="auto" w:fill="FFFFFF"/>
        <w:spacing w:before="0" w:after="390" w:line="456" w:lineRule="atLeast"/>
      </w:pPr>
      <w:r>
        <w:rPr>
          <w:rFonts w:ascii="Arial" w:hAnsi="Arial" w:eastAsia="Arial" w:cs="Arial"/>
        </w:rPr>
        <w:t>De Sennheiser IE 300 is vanaf 19 januari verkrijgbaar voor € 299 (adviesprijs).</w:t>
      </w:r>
    </w:p>
    <w:p xmlns:wp14="http://schemas.microsoft.com/office/word/2010/wordml" w14:paraId="02EB378F" wp14:textId="77777777">
      <w:pPr>
        <w:spacing w:before="0" w:after="0"/>
      </w:pPr>
    </w:p>
    <w:sectPr>
      <w:type w:val="nextPage"/>
      <w:pgSz w:w="11906" w:h="16838" w:orient="portrait"/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100"/>
  <w:defaultTabStop w:val="720"/>
  <w:noPunctuationKerning/>
  <w:characterSpacingControl w:val="doNotCompress"/>
  <w:compat/>
  <w:rsids>
    <w:rsidRoot w:val="00000000"/>
    <w:rsid w:val="00000000"/>
    <w:rsid w:val="0585D5AA"/>
    <w:rsid w:val="226941A5"/>
    <w:rsid w:val="2C1023EB"/>
    <w:rsid w:val="2F47C4AD"/>
    <w:rsid w:val="38469985"/>
    <w:rsid w:val="49DF6553"/>
    <w:rsid w:val="51F264BE"/>
    <w:rsid w:val="6D75DAD1"/>
    <w:rsid w:val="6D75DAD1"/>
    <w:rsid w:val="6FC1A626"/>
    <w:rsid w:val="794F600F"/>
    <w:rsid w:val="794F600F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2767F9"/>
  <w15:docId w15:val="{3880ea4e-d87c-4483-84ba-72d056a23b1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BCE"/>
    <w:rPr>
      <w:rFonts w:ascii="Calibri" w:hAnsi="Calibri" w:eastAsia="Calibri" w:cs="Calibri"/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hAnsi="Times New Roman" w:eastAsia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hAnsi="Times New Roman" w:eastAsia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hAnsi="Times New Roman" w:eastAsia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hAnsi="Times New Roman" w:eastAsia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hAnsi="Times New Roman" w:eastAsia="Times New Roman" w:cs="Times New Roman"/>
      <w:b/>
      <w:bCs/>
      <w:i w:val="0"/>
      <w:sz w:val="16"/>
      <w:szCs w:val="16"/>
    </w:rPr>
  </w:style>
  <w:style w:type="character" w:styleId="DefaultParagraphFont" w:default="1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theme" Target="theme/theme1.xml" Id="rId6" /><Relationship Type="http://schemas.openxmlformats.org/officeDocument/2006/relationships/styles" Target="styles.xml" Id="rId7" /><Relationship Type="http://schemas.openxmlformats.org/officeDocument/2006/relationships/image" Target="/media/image3.jpg" Id="Rd40b333574ba4e20" /><Relationship Type="http://schemas.openxmlformats.org/officeDocument/2006/relationships/image" Target="/media/image4.jpg" Id="Rfb0fa819a3ed4aa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revision>1</revision>
  <lastModifiedBy>ellen.vanwijk@teamlewis.com</lastModifiedBy>
  <dcterms:modified xsi:type="dcterms:W3CDTF">2021-01-05T21:17:29.1071117Z</dcterms:modified>
</coreProperties>
</file>